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FC" w:rsidRDefault="0030452D">
      <w:pPr>
        <w:pStyle w:val="Ttulo1personalizado"/>
      </w:pPr>
      <w:bookmarkStart w:id="0" w:name="_GoBack"/>
      <w:bookmarkEnd w:id="0"/>
      <w:r>
        <w:t>Lorem ipsum dolor sit amet</w:t>
      </w:r>
    </w:p>
    <w:p w:rsidR="005444FC" w:rsidRDefault="0030452D">
      <w:r>
        <w:t>Lorem ipsum dolor sit amet, consectetur adipiscing elit. Quisque faucibus ex sapien vitae pellentesque. In id cursus mi pretium tellus duis convallis. Tempus leo eu aenean sed diam urna tempor.</w:t>
      </w:r>
    </w:p>
    <w:p w:rsidR="005444FC" w:rsidRDefault="0030452D">
      <w:pPr>
        <w:pStyle w:val="Citapersonalizada"/>
      </w:pPr>
      <w:r>
        <w:t>Lorem ipsum dolor sit amet, consectetur adipiscing elit. Quisque faucibus ex sapien vitae pellentesque. In id cursus mi pretium tellus duis convallis. Tempus leo eu aenean sed diam urna tempor.</w:t>
      </w:r>
    </w:p>
    <w:sectPr w:rsidR="005444FC" w:rsidSect="000760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8722" w:code="132"/>
      <w:pgMar w:top="1418" w:right="1134" w:bottom="1418" w:left="1134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0B5" w:rsidRDefault="006630B5">
      <w:pPr>
        <w:spacing w:after="0" w:line="240" w:lineRule="auto"/>
      </w:pPr>
      <w:r>
        <w:separator/>
      </w:r>
    </w:p>
  </w:endnote>
  <w:endnote w:type="continuationSeparator" w:id="0">
    <w:p w:rsidR="006630B5" w:rsidRDefault="0066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FC" w:rsidRPr="005B3D29" w:rsidRDefault="0030452D">
    <w:pPr>
      <w:rPr>
        <w:sz w:val="18"/>
      </w:rPr>
    </w:pPr>
    <w:r w:rsidRPr="005B3D29">
      <w:rPr>
        <w:sz w:val="18"/>
      </w:rPr>
      <w:t>© Fracttal Tech S.L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0B5" w:rsidRDefault="006630B5">
      <w:pPr>
        <w:spacing w:after="0" w:line="240" w:lineRule="auto"/>
      </w:pPr>
      <w:r>
        <w:separator/>
      </w:r>
    </w:p>
  </w:footnote>
  <w:footnote w:type="continuationSeparator" w:id="0">
    <w:p w:rsidR="006630B5" w:rsidRDefault="0066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 w:rsidP="005B3D29">
    <w:pPr>
      <w:pStyle w:val="Encabezado"/>
      <w:tabs>
        <w:tab w:val="clear" w:pos="4680"/>
        <w:tab w:val="clear" w:pos="9360"/>
        <w:tab w:val="left" w:pos="3495"/>
      </w:tabs>
    </w:pPr>
    <w:r>
      <w:rPr>
        <w:noProof/>
        <w:lang w:val="es-CL" w:eastAsia="es-CL"/>
      </w:rPr>
      <w:drawing>
        <wp:anchor distT="0" distB="0" distL="114300" distR="114300" simplePos="0" relativeHeight="251658240" behindDoc="1" locked="0" layoutInCell="1" allowOverlap="1" wp14:anchorId="07ECCEDF" wp14:editId="22C90234">
          <wp:simplePos x="0" y="0"/>
          <wp:positionH relativeFrom="column">
            <wp:posOffset>-180975</wp:posOffset>
          </wp:positionH>
          <wp:positionV relativeFrom="paragraph">
            <wp:posOffset>-124460</wp:posOffset>
          </wp:positionV>
          <wp:extent cx="2121535" cy="723900"/>
          <wp:effectExtent l="0" t="0" r="0" b="0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acttal-horizontal-monoto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153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5B3D29" w:rsidRDefault="005B3D29" w:rsidP="005B3D29">
    <w:pPr>
      <w:pStyle w:val="Encabezado"/>
      <w:tabs>
        <w:tab w:val="clear" w:pos="4680"/>
        <w:tab w:val="clear" w:pos="9360"/>
        <w:tab w:val="left" w:pos="3495"/>
      </w:tabs>
    </w:pPr>
  </w:p>
  <w:p w:rsidR="005B3D29" w:rsidRDefault="005B3D29" w:rsidP="005B3D29">
    <w:pPr>
      <w:pStyle w:val="Encabezado"/>
      <w:tabs>
        <w:tab w:val="clear" w:pos="4680"/>
        <w:tab w:val="clear" w:pos="9360"/>
        <w:tab w:val="left" w:pos="3495"/>
      </w:tabs>
    </w:pPr>
  </w:p>
  <w:p w:rsidR="00B26859" w:rsidRDefault="00B26859" w:rsidP="005B3D29">
    <w:pPr>
      <w:pStyle w:val="Encabezado"/>
      <w:tabs>
        <w:tab w:val="clear" w:pos="4680"/>
        <w:tab w:val="clear" w:pos="9360"/>
        <w:tab w:val="left" w:pos="3495"/>
      </w:tabs>
    </w:pPr>
  </w:p>
  <w:p w:rsidR="00B26859" w:rsidRDefault="00B26859" w:rsidP="005B3D29">
    <w:pPr>
      <w:pStyle w:val="Encabezado"/>
      <w:tabs>
        <w:tab w:val="clear" w:pos="4680"/>
        <w:tab w:val="clear" w:pos="9360"/>
        <w:tab w:val="left" w:pos="3495"/>
      </w:tabs>
    </w:pPr>
  </w:p>
  <w:p w:rsidR="005B3D29" w:rsidRDefault="005B3D2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76023"/>
    <w:rsid w:val="0015074B"/>
    <w:rsid w:val="0029639D"/>
    <w:rsid w:val="0030452D"/>
    <w:rsid w:val="00316399"/>
    <w:rsid w:val="00326F90"/>
    <w:rsid w:val="005444FC"/>
    <w:rsid w:val="005B3D29"/>
    <w:rsid w:val="006630B5"/>
    <w:rsid w:val="00AA1D8D"/>
    <w:rsid w:val="00B26859"/>
    <w:rsid w:val="00B47730"/>
    <w:rsid w:val="00C20FC4"/>
    <w:rsid w:val="00C36DE2"/>
    <w:rsid w:val="00CB0664"/>
    <w:rsid w:val="00F12D9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859"/>
    <w:pPr>
      <w:spacing w:after="160"/>
    </w:pPr>
    <w:rPr>
      <w:rFonts w:ascii="Arial" w:hAnsi="Arial"/>
      <w:color w:val="000000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tulo1personalizado">
    <w:name w:val="Título 1 personalizado"/>
    <w:basedOn w:val="Normal"/>
    <w:pPr>
      <w:spacing w:after="240"/>
    </w:pPr>
    <w:rPr>
      <w:b/>
      <w:color w:val="10275B"/>
      <w:sz w:val="36"/>
    </w:rPr>
  </w:style>
  <w:style w:type="paragraph" w:customStyle="1" w:styleId="Citapersonalizada">
    <w:name w:val="Cita personalizada"/>
    <w:basedOn w:val="Normal"/>
    <w:pPr>
      <w:spacing w:before="120" w:after="120"/>
      <w:ind w:left="720"/>
    </w:pPr>
    <w:rPr>
      <w:i/>
      <w:color w:val="10275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3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3D2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859"/>
    <w:pPr>
      <w:spacing w:after="160"/>
    </w:pPr>
    <w:rPr>
      <w:rFonts w:ascii="Arial" w:hAnsi="Arial"/>
      <w:color w:val="000000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tulo1personalizado">
    <w:name w:val="Título 1 personalizado"/>
    <w:basedOn w:val="Normal"/>
    <w:pPr>
      <w:spacing w:after="240"/>
    </w:pPr>
    <w:rPr>
      <w:b/>
      <w:color w:val="10275B"/>
      <w:sz w:val="36"/>
    </w:rPr>
  </w:style>
  <w:style w:type="paragraph" w:customStyle="1" w:styleId="Citapersonalizada">
    <w:name w:val="Cita personalizada"/>
    <w:basedOn w:val="Normal"/>
    <w:pPr>
      <w:spacing w:before="120" w:after="120"/>
      <w:ind w:left="720"/>
    </w:pPr>
    <w:rPr>
      <w:i/>
      <w:color w:val="10275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3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3D2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AD71C0C0D3FAD48B0508A0D7F8778EB" ma:contentTypeVersion="17" ma:contentTypeDescription="Crear nuevo documento." ma:contentTypeScope="" ma:versionID="e263a55e40446ba08d256eee08c67241">
  <xsd:schema xmlns:xsd="http://www.w3.org/2001/XMLSchema" xmlns:xs="http://www.w3.org/2001/XMLSchema" xmlns:p="http://schemas.microsoft.com/office/2006/metadata/properties" xmlns:ns2="746f88a7-e9ac-4e58-8aeb-1f8f927e1b08" xmlns:ns3="8ab38ac3-251b-4f94-8e0b-9300c549da24" targetNamespace="http://schemas.microsoft.com/office/2006/metadata/properties" ma:root="true" ma:fieldsID="b1b33202894c875da8a6cc8497f5834f" ns2:_="" ns3:_="">
    <xsd:import namespace="746f88a7-e9ac-4e58-8aeb-1f8f927e1b08"/>
    <xsd:import namespace="8ab38ac3-251b-4f94-8e0b-9300c549d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SearchProperties" minOccurs="0"/>
                <xsd:element ref="ns3:MediaServiceObjectDetectorVersions" minOccurs="0"/>
                <xsd:element ref="ns3:Hiperv_x00ed_culo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f88a7-e9ac-4e58-8aeb-1f8f927e1b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6fb7189-a7d1-4834-8f43-a578df0b6ba5}" ma:internalName="TaxCatchAll" ma:showField="CatchAllData" ma:web="746f88a7-e9ac-4e58-8aeb-1f8f927e1b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38ac3-251b-4f94-8e0b-9300c549d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f9f6e4eb-9528-42b6-ad6e-03b5d8c9f3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iperv_x00ed_culos" ma:index="23" nillable="true" ma:displayName="Hipervículos" ma:format="Hyperlink" ma:internalName="Hiperv_x00ed_culo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6f88a7-e9ac-4e58-8aeb-1f8f927e1b08" xsi:nil="true"/>
    <Hiperv_x00ed_culos xmlns="8ab38ac3-251b-4f94-8e0b-9300c549da24">
      <Url xsi:nil="true"/>
      <Description xsi:nil="true"/>
    </Hiperv_x00ed_culos>
    <lcf76f155ced4ddcb4097134ff3c332f xmlns="8ab38ac3-251b-4f94-8e0b-9300c549da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55F770-10ED-479F-A0EF-824247DB6D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5F0A57-6A4B-4286-88D7-BCDF9F2E4FF4}"/>
</file>

<file path=customXml/itemProps3.xml><?xml version="1.0" encoding="utf-8"?>
<ds:datastoreItem xmlns:ds="http://schemas.openxmlformats.org/officeDocument/2006/customXml" ds:itemID="{E72BD9CF-8C57-4B37-A659-AAB965C090C0}"/>
</file>

<file path=customXml/itemProps4.xml><?xml version="1.0" encoding="utf-8"?>
<ds:datastoreItem xmlns:ds="http://schemas.openxmlformats.org/officeDocument/2006/customXml" ds:itemID="{18AD60BB-F393-4D8C-B133-DA79CCA4D0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Miguel</cp:lastModifiedBy>
  <cp:revision>6</cp:revision>
  <dcterms:created xsi:type="dcterms:W3CDTF">2013-12-23T23:15:00Z</dcterms:created>
  <dcterms:modified xsi:type="dcterms:W3CDTF">2025-10-20T20:28:00Z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0x0101005AD71C0C0D3FAD48B0508A0D7F8778EB</vt:lpwstr>
  </property>
</Properties>
</file>